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02957293" name="84eafad0-8f16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1471480" name="84eafad0-8f16-11f0-b9c0-594830fc04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55607886" name="16711730-8f19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4007175" name="16711730-8f19-11f0-b9c0-594830fc04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Dach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70561701" name="b0cf5ee0-8f19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7232132" name="b0cf5ee0-8f19-11f0-b9c0-594830fc04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Scheune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30726469" name="cbe1f430-8f1a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2982843" name="cbe1f430-8f1a-11f0-b9c0-594830fc04e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Werkstatt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62881119" name="4f1a0680-8f1b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3712574" name="4f1a0680-8f1b-11f0-b9c0-594830fc04e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Werkstatt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77834881" name="5f4df980-8f1b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7002192" name="5f4df980-8f1b-11f0-b9c0-594830fc04e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Garage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50698941" name="30a5bdb0-8f1c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3877526" name="30a5bdb0-8f1c-11f0-b9c0-594830fc04e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Garage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78076662" name="b13fa580-8f1c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8023270" name="b13fa580-8f1c-11f0-b9c0-594830fc04e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Scheune Golfstrasse 6, 9246 Niederbüren</w:t>
          </w:r>
        </w:p>
        <w:p>
          <w:pPr>
            <w:spacing w:before="0" w:after="0"/>
          </w:pPr>
          <w:r>
            <w:t>482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